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施庆武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温雯婷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施庆武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温雯婷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张承坤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王耀帅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施庆武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280122—054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